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524" w:rsidRDefault="00683524" w:rsidP="001734F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1734F1" w:rsidRPr="001734F1">
        <w:rPr>
          <w:rFonts w:ascii="Times New Roman" w:hAnsi="Times New Roman" w:cs="Times New Roman"/>
          <w:sz w:val="32"/>
          <w:szCs w:val="32"/>
        </w:rPr>
        <w:t xml:space="preserve">Администрация муниципального района предлагает принять участие в выборе </w:t>
      </w:r>
      <w:r w:rsidR="001734F1">
        <w:rPr>
          <w:rFonts w:ascii="Times New Roman" w:hAnsi="Times New Roman" w:cs="Times New Roman"/>
          <w:sz w:val="32"/>
          <w:szCs w:val="32"/>
        </w:rPr>
        <w:t xml:space="preserve">одного из двух </w:t>
      </w:r>
      <w:r w:rsidR="001734F1" w:rsidRPr="001734F1">
        <w:rPr>
          <w:rFonts w:ascii="Times New Roman" w:hAnsi="Times New Roman" w:cs="Times New Roman"/>
          <w:sz w:val="32"/>
          <w:szCs w:val="32"/>
        </w:rPr>
        <w:t>дизай</w:t>
      </w:r>
      <w:proofErr w:type="gramStart"/>
      <w:r w:rsidR="001734F1" w:rsidRPr="001734F1">
        <w:rPr>
          <w:rFonts w:ascii="Times New Roman" w:hAnsi="Times New Roman" w:cs="Times New Roman"/>
          <w:sz w:val="32"/>
          <w:szCs w:val="32"/>
        </w:rPr>
        <w:t>н-</w:t>
      </w:r>
      <w:proofErr w:type="gramEnd"/>
      <w:r w:rsidR="001734F1" w:rsidRPr="001734F1">
        <w:rPr>
          <w:rFonts w:ascii="Times New Roman" w:hAnsi="Times New Roman" w:cs="Times New Roman"/>
          <w:sz w:val="32"/>
          <w:szCs w:val="32"/>
        </w:rPr>
        <w:t xml:space="preserve"> проектов</w:t>
      </w:r>
      <w:r w:rsidR="001734F1" w:rsidRPr="001734F1">
        <w:rPr>
          <w:sz w:val="32"/>
          <w:szCs w:val="32"/>
        </w:rPr>
        <w:t xml:space="preserve"> </w:t>
      </w:r>
      <w:r w:rsidR="001734F1" w:rsidRPr="001734F1">
        <w:rPr>
          <w:rFonts w:ascii="Times New Roman" w:hAnsi="Times New Roman" w:cs="Times New Roman"/>
          <w:sz w:val="32"/>
          <w:szCs w:val="32"/>
        </w:rPr>
        <w:t>благоустройства территории общего пользования - площадки "Юбилейная".</w:t>
      </w:r>
    </w:p>
    <w:p w:rsidR="002303F1" w:rsidRDefault="00683524" w:rsidP="00AE7BFB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1734F1" w:rsidRPr="001734F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Опрос граждан </w:t>
      </w:r>
      <w:r w:rsidR="001734F1">
        <w:rPr>
          <w:rFonts w:ascii="Times New Roman" w:hAnsi="Times New Roman" w:cs="Times New Roman"/>
          <w:sz w:val="32"/>
          <w:szCs w:val="32"/>
        </w:rPr>
        <w:t xml:space="preserve"> состоится </w:t>
      </w:r>
      <w:r w:rsidR="003F2C8F" w:rsidRPr="001734F1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18 марта 2018 года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с 10.00 до 14.00 </w:t>
      </w:r>
      <w:r w:rsidR="003F2C8F" w:rsidRPr="001734F1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в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помещениях</w:t>
      </w:r>
      <w:r w:rsidR="003F2C8F" w:rsidRPr="001734F1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избирательных участков </w:t>
      </w:r>
      <w:proofErr w:type="gramStart"/>
      <w:r w:rsidR="003F2C8F" w:rsidRPr="001734F1">
        <w:rPr>
          <w:rFonts w:ascii="Times New Roman" w:hAnsi="Times New Roman" w:cs="Times New Roman"/>
          <w:bCs/>
          <w:color w:val="000000"/>
          <w:sz w:val="32"/>
          <w:szCs w:val="32"/>
        </w:rPr>
        <w:t>г</w:t>
      </w:r>
      <w:proofErr w:type="gramEnd"/>
      <w:r w:rsidR="003F2C8F" w:rsidRPr="001734F1">
        <w:rPr>
          <w:rFonts w:ascii="Times New Roman" w:hAnsi="Times New Roman" w:cs="Times New Roman"/>
          <w:bCs/>
          <w:color w:val="000000"/>
          <w:sz w:val="32"/>
          <w:szCs w:val="32"/>
        </w:rPr>
        <w:t>. Сольцы</w:t>
      </w:r>
      <w:r w:rsid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по адресам:</w:t>
      </w:r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г. Сольцы, ул. Комсомола, д.107 (актовый зал </w:t>
      </w:r>
      <w:r w:rsidR="002303F1">
        <w:rPr>
          <w:rFonts w:ascii="Times New Roman" w:hAnsi="Times New Roman" w:cs="Times New Roman"/>
          <w:bCs/>
          <w:color w:val="000000"/>
          <w:sz w:val="32"/>
          <w:szCs w:val="32"/>
        </w:rPr>
        <w:t>учреждения</w:t>
      </w:r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«Дом молодёжи»);</w:t>
      </w:r>
    </w:p>
    <w:p w:rsidR="00AE7BFB" w:rsidRPr="00AE7BFB" w:rsidRDefault="002303F1" w:rsidP="00AE7BFB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 </w:t>
      </w:r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г. Сольцы, </w:t>
      </w:r>
      <w:proofErr w:type="spellStart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>пр-т</w:t>
      </w:r>
      <w:proofErr w:type="spellEnd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Советский, д.44б (фойе учреждения «Центр культуры и досуга»);</w:t>
      </w:r>
    </w:p>
    <w:p w:rsidR="00AE7BFB" w:rsidRPr="00AE7BFB" w:rsidRDefault="002303F1" w:rsidP="00AE7BFB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г. Сольцы, </w:t>
      </w:r>
      <w:proofErr w:type="spellStart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>пр-т</w:t>
      </w:r>
      <w:proofErr w:type="spellEnd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Советский, д.11 (гардеробная комната учреждения «Центр детского творчества»);</w:t>
      </w:r>
    </w:p>
    <w:p w:rsidR="00AE7BFB" w:rsidRPr="00AE7BFB" w:rsidRDefault="002303F1" w:rsidP="00AE7BFB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г. Сольцы, </w:t>
      </w:r>
      <w:proofErr w:type="spellStart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>пр-т</w:t>
      </w:r>
      <w:proofErr w:type="spellEnd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  <w:proofErr w:type="gramStart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>Советский</w:t>
      </w:r>
      <w:proofErr w:type="gramEnd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>, д.9 (фойе учреждения «</w:t>
      </w:r>
      <w:proofErr w:type="spellStart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>Солецкая</w:t>
      </w:r>
      <w:proofErr w:type="spellEnd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детская школа искусств»);</w:t>
      </w:r>
    </w:p>
    <w:p w:rsidR="00AE7BFB" w:rsidRPr="00AE7BFB" w:rsidRDefault="002303F1" w:rsidP="00AE7BFB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>г. Сольцы, ул</w:t>
      </w:r>
      <w:proofErr w:type="gramStart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>.Н</w:t>
      </w:r>
      <w:proofErr w:type="gramEnd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>овгородская, д.69а (класс учреждения «Средняя общеобразовательная школа №2 г.Сольцы»);</w:t>
      </w:r>
    </w:p>
    <w:p w:rsidR="00AE7BFB" w:rsidRDefault="002303F1" w:rsidP="00AE7BFB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г. Сольцы, ул</w:t>
      </w:r>
      <w:proofErr w:type="gramStart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>.Ж</w:t>
      </w:r>
      <w:proofErr w:type="gramEnd"/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елезнодорожная, д.6в (зал ожидания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железнодорожного вокзала</w:t>
      </w:r>
      <w:r w:rsidR="00AE7BFB" w:rsidRPr="00AE7BF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). </w:t>
      </w:r>
    </w:p>
    <w:p w:rsidR="003F2C8F" w:rsidRPr="001734F1" w:rsidRDefault="003F2C8F" w:rsidP="00AE7BFB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1734F1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  <w:r w:rsidR="002303F1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="001734F1">
        <w:rPr>
          <w:rFonts w:ascii="Times New Roman" w:hAnsi="Times New Roman" w:cs="Times New Roman"/>
          <w:bCs/>
          <w:color w:val="000000"/>
          <w:sz w:val="32"/>
          <w:szCs w:val="32"/>
        </w:rPr>
        <w:t>Визуализация дизай</w:t>
      </w:r>
      <w:proofErr w:type="gramStart"/>
      <w:r w:rsidR="001734F1">
        <w:rPr>
          <w:rFonts w:ascii="Times New Roman" w:hAnsi="Times New Roman" w:cs="Times New Roman"/>
          <w:bCs/>
          <w:color w:val="000000"/>
          <w:sz w:val="32"/>
          <w:szCs w:val="32"/>
        </w:rPr>
        <w:t>н-</w:t>
      </w:r>
      <w:proofErr w:type="gramEnd"/>
      <w:r w:rsidR="001734F1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проектов представлена ниже.</w:t>
      </w:r>
    </w:p>
    <w:p w:rsidR="00A33F92" w:rsidRPr="00683524" w:rsidRDefault="00683524">
      <w:pPr>
        <w:rPr>
          <w:rFonts w:ascii="Times New Roman" w:hAnsi="Times New Roman" w:cs="Times New Roman"/>
          <w:sz w:val="32"/>
          <w:szCs w:val="32"/>
        </w:rPr>
      </w:pPr>
      <w:r>
        <w:t xml:space="preserve">  </w:t>
      </w:r>
      <w:r w:rsidRPr="00683524">
        <w:rPr>
          <w:rFonts w:ascii="Times New Roman" w:hAnsi="Times New Roman" w:cs="Times New Roman"/>
          <w:sz w:val="32"/>
          <w:szCs w:val="32"/>
        </w:rPr>
        <w:t>За дополнительной информацией</w:t>
      </w:r>
      <w:r>
        <w:rPr>
          <w:rFonts w:ascii="Times New Roman" w:hAnsi="Times New Roman" w:cs="Times New Roman"/>
          <w:sz w:val="32"/>
          <w:szCs w:val="32"/>
        </w:rPr>
        <w:t xml:space="preserve"> обращаться </w:t>
      </w:r>
      <w:proofErr w:type="gramStart"/>
      <w:r>
        <w:rPr>
          <w:rFonts w:ascii="Times New Roman" w:hAnsi="Times New Roman" w:cs="Times New Roman"/>
          <w:sz w:val="32"/>
          <w:szCs w:val="32"/>
        </w:rPr>
        <w:t>по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тел. </w:t>
      </w:r>
      <w:r w:rsidRPr="00683524">
        <w:rPr>
          <w:rFonts w:ascii="Times New Roman" w:hAnsi="Times New Roman" w:cs="Times New Roman"/>
          <w:sz w:val="32"/>
          <w:szCs w:val="32"/>
        </w:rPr>
        <w:t>8(81655) 31748</w:t>
      </w:r>
    </w:p>
    <w:p w:rsidR="001734F1" w:rsidRDefault="001734F1"/>
    <w:p w:rsidR="001734F1" w:rsidRDefault="001734F1"/>
    <w:p w:rsidR="001734F1" w:rsidRDefault="001734F1"/>
    <w:p w:rsidR="001734F1" w:rsidRDefault="001734F1"/>
    <w:p w:rsidR="001734F1" w:rsidRDefault="001734F1"/>
    <w:p w:rsidR="001734F1" w:rsidRDefault="001734F1"/>
    <w:p w:rsidR="00A33F92" w:rsidRDefault="00A33F92"/>
    <w:sectPr w:rsidR="00A33F92" w:rsidSect="001734F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1226"/>
    <w:rsid w:val="000654EE"/>
    <w:rsid w:val="00092DDD"/>
    <w:rsid w:val="00094169"/>
    <w:rsid w:val="000F2516"/>
    <w:rsid w:val="001563C3"/>
    <w:rsid w:val="001734F1"/>
    <w:rsid w:val="00216755"/>
    <w:rsid w:val="002303F1"/>
    <w:rsid w:val="00315435"/>
    <w:rsid w:val="00323966"/>
    <w:rsid w:val="00325037"/>
    <w:rsid w:val="00344761"/>
    <w:rsid w:val="003C3165"/>
    <w:rsid w:val="003F2C8F"/>
    <w:rsid w:val="00403725"/>
    <w:rsid w:val="00471F97"/>
    <w:rsid w:val="00575217"/>
    <w:rsid w:val="0059465A"/>
    <w:rsid w:val="005E1226"/>
    <w:rsid w:val="006231AB"/>
    <w:rsid w:val="00664F7A"/>
    <w:rsid w:val="00683524"/>
    <w:rsid w:val="006C02E7"/>
    <w:rsid w:val="0078496D"/>
    <w:rsid w:val="007E72FF"/>
    <w:rsid w:val="00836F0A"/>
    <w:rsid w:val="0084351F"/>
    <w:rsid w:val="008D7F81"/>
    <w:rsid w:val="008F4913"/>
    <w:rsid w:val="0092695C"/>
    <w:rsid w:val="00985884"/>
    <w:rsid w:val="009C1C90"/>
    <w:rsid w:val="00A33F92"/>
    <w:rsid w:val="00A84F4D"/>
    <w:rsid w:val="00A9626E"/>
    <w:rsid w:val="00AC763C"/>
    <w:rsid w:val="00AD2C3C"/>
    <w:rsid w:val="00AE7BFB"/>
    <w:rsid w:val="00AF34CF"/>
    <w:rsid w:val="00B27C9A"/>
    <w:rsid w:val="00B53CFA"/>
    <w:rsid w:val="00B70085"/>
    <w:rsid w:val="00B82979"/>
    <w:rsid w:val="00B93C74"/>
    <w:rsid w:val="00BC69DD"/>
    <w:rsid w:val="00C25E09"/>
    <w:rsid w:val="00C766E5"/>
    <w:rsid w:val="00C801D4"/>
    <w:rsid w:val="00C808FE"/>
    <w:rsid w:val="00CB1A64"/>
    <w:rsid w:val="00CD1CD9"/>
    <w:rsid w:val="00D0343C"/>
    <w:rsid w:val="00D51C1A"/>
    <w:rsid w:val="00D777B7"/>
    <w:rsid w:val="00E55190"/>
    <w:rsid w:val="00EA3ADB"/>
    <w:rsid w:val="00EC46A7"/>
    <w:rsid w:val="00F1162C"/>
    <w:rsid w:val="00FC0B74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2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User-22</dc:creator>
  <cp:lastModifiedBy>User-22</cp:lastModifiedBy>
  <cp:revision>4</cp:revision>
  <cp:lastPrinted>2018-02-20T11:16:00Z</cp:lastPrinted>
  <dcterms:created xsi:type="dcterms:W3CDTF">2018-02-20T05:08:00Z</dcterms:created>
  <dcterms:modified xsi:type="dcterms:W3CDTF">2018-02-20T11:30:00Z</dcterms:modified>
</cp:coreProperties>
</file>